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4904443" name="1542d5c0-cc35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4597694" name="1542d5c0-cc35-11f0-8c2e-cb439f97502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7948718" name="1b752380-cc35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1481183" name="1b752380-cc35-11f0-8c2e-cb439f97502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1890415" name="92e4a15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1237431" name="92e4a150-cc37-11f0-8c2e-cb439f97502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4001658" name="9982a93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6901180" name="9982a930-cc37-11f0-8c2e-cb439f97502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EG - DG </w:t>
            </w:r>
          </w:p>
          <w:p>
            <w:pPr>
              <w:spacing w:before="0" w:after="0"/>
            </w:pPr>
            <w:r>
              <w:t>Kamin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Kamin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50086044" name="af980ad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0158528" name="af980ad0-cc37-11f0-8c2e-cb439f97502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45958334" name="b5629610-cc37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4362672" name="b5629610-cc37-11f0-8c2e-cb439f97502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4580287" name="9e823bf0-cc3a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9645348" name="9e823bf0-cc3a-11f0-8c2e-cb439f97502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2230997" name="a4ce7a50-cc3a-11f0-8c2e-cb439f97502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3543119" name="a4ce7a50-cc3a-11f0-8c2e-cb439f97502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Büelstrasse 4, 9430 St. Margrethen</w:t>
          </w:r>
        </w:p>
        <w:p>
          <w:pPr>
            <w:spacing w:before="0" w:after="0"/>
          </w:pPr>
          <w:r>
            <w:t>601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